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DNSP 2025 Opex Cost Function - short period</w:t>
      </w:r>
    </w:p>
    <w:p>
      <w:pPr>
        <w:pStyle w:val="Subtitle"/>
      </w:pPr>
      <w:r>
        <w:t/>
      </w:r>
      <w:r>
        <w:t xml:space="preserve"/>
      </w:r>
      <w:r>
        <w:t xml:space="preserve">LSECD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.7309437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.5958467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.8660406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.7309437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.5958467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.8660406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.5035467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.3476351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.6594582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.5953124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.4270949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.7635298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.6946394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.5716152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.8176635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.6863357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.552574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.8200975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.656143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.5530441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.7592419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.5905541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.4540381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.6862788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.5339763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.8385812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.6646726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.5411829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.7881622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.9072422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.7480979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1.066386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.7835632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.6593835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.9077429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.8455579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.6470559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.8884222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.7103099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1.066535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.7309437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.5958467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.8660406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 short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.7224073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.5783701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.8664444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.7224073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.5783701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.8664444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.5040412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.3456352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.6624472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.5460575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.3874861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.7046289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.7088713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.5617453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.8559974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.697369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.5591412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.8355967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.6190388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.5149722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.7231055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.6910763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.5041388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.8780138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.7922835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.6030436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.9815235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.5604578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.4287733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.6921424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.9478101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.7865845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1.109036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.7177616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.6021371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.8333862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.8708216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.667003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1.07464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.7357057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.5581512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.7224073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.5783701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.8664444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.7435156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.6995306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.7920098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.7240198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.6816923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.7727091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.7452713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.7010672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.7936916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.7382778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.6947049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.7867977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.5684125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.5345339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.6050425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.6216986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.5846441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.6617625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.7597763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.7144921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.8087383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.7499013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.7052056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.7982268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.6981985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.6565844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.7431922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.6309035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.5933004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.6715606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.6736076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.6334593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.7170167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.634865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.5970258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.6757774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.8764356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.992412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.9515138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.8983068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1.019115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.7243796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.6812051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.7710605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.8766392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.8243912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.9331343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.8446566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.7943134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.8990885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.7435156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.6995306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.7920098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short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.4238749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.4026967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.4483894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.5749109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.5459533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.6077539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.6667961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.6330866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.7047356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.5864061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.5568472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.619897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.4851335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.4601702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.5118279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.0206358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.0195739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.0217712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.2276504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.253206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.1077218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.1021788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.1136492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.0567652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.0538443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.0598887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.7065389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.6701828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.745416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.9531004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.9061016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1.008998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.2673553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.2535981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.2820664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.6003677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.5694749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.6334028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.5584509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.529715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.5891796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.4070222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.3860782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.4294185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.9677834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.9241682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1.033064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.1394984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.1323203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.1471743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.4238749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.4026967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.4483894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-2.410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-1.981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-1.733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